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AA285" w14:textId="77777777" w:rsidR="00D5674F" w:rsidRPr="00296DA3" w:rsidRDefault="00D5674F" w:rsidP="007265A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E9D92D5" w14:textId="79EF036E" w:rsidR="00F63926" w:rsidRPr="00296DA3" w:rsidRDefault="00F63926" w:rsidP="007265A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6DA3">
        <w:rPr>
          <w:rFonts w:ascii="Arial" w:hAnsi="Arial" w:cs="Arial"/>
          <w:b/>
          <w:sz w:val="22"/>
          <w:szCs w:val="22"/>
        </w:rPr>
        <w:t xml:space="preserve">Załącznik nr 1 – Wzór </w:t>
      </w:r>
      <w:r w:rsidR="004B45FC" w:rsidRPr="00296DA3">
        <w:rPr>
          <w:rFonts w:ascii="Arial" w:hAnsi="Arial" w:cs="Arial"/>
          <w:b/>
          <w:sz w:val="22"/>
          <w:szCs w:val="22"/>
        </w:rPr>
        <w:t xml:space="preserve">Formularz </w:t>
      </w:r>
      <w:r w:rsidR="00104A4B" w:rsidRPr="00296DA3">
        <w:rPr>
          <w:rFonts w:ascii="Arial" w:hAnsi="Arial" w:cs="Arial"/>
          <w:b/>
          <w:sz w:val="22"/>
          <w:szCs w:val="22"/>
        </w:rPr>
        <w:t>Oferty</w:t>
      </w:r>
    </w:p>
    <w:p w14:paraId="564E6F45" w14:textId="15BE7C6F" w:rsidR="004B45FC" w:rsidRPr="00296DA3" w:rsidRDefault="004B45FC" w:rsidP="004B45FC">
      <w:pPr>
        <w:jc w:val="both"/>
        <w:rPr>
          <w:rFonts w:ascii="Arial" w:hAnsi="Arial" w:cs="Arial"/>
          <w:b/>
          <w:sz w:val="22"/>
          <w:szCs w:val="22"/>
        </w:rPr>
      </w:pPr>
      <w:r w:rsidRPr="00296DA3">
        <w:rPr>
          <w:rFonts w:ascii="Arial" w:eastAsia="Calibri" w:hAnsi="Arial" w:cs="Arial"/>
          <w:b/>
          <w:sz w:val="22"/>
          <w:szCs w:val="22"/>
          <w:lang w:eastAsia="en-US"/>
        </w:rPr>
        <w:t>Sprawa Nr</w:t>
      </w:r>
      <w:r w:rsidRPr="00296DA3">
        <w:rPr>
          <w:rFonts w:ascii="Arial" w:hAnsi="Arial" w:cs="Arial"/>
          <w:b/>
          <w:sz w:val="22"/>
          <w:szCs w:val="22"/>
        </w:rPr>
        <w:t xml:space="preserve"> </w:t>
      </w:r>
      <w:r w:rsidRPr="005A0091">
        <w:rPr>
          <w:rFonts w:ascii="Arial" w:hAnsi="Arial" w:cs="Arial"/>
          <w:b/>
          <w:sz w:val="22"/>
          <w:szCs w:val="22"/>
        </w:rPr>
        <w:t>WN1/0</w:t>
      </w:r>
      <w:r w:rsidR="005A0091" w:rsidRPr="005A0091">
        <w:rPr>
          <w:rFonts w:ascii="Arial" w:hAnsi="Arial" w:cs="Arial"/>
          <w:b/>
          <w:sz w:val="22"/>
          <w:szCs w:val="22"/>
        </w:rPr>
        <w:t>179</w:t>
      </w:r>
      <w:r w:rsidRPr="005A0091">
        <w:rPr>
          <w:rFonts w:ascii="Arial" w:hAnsi="Arial" w:cs="Arial"/>
          <w:b/>
          <w:sz w:val="22"/>
          <w:szCs w:val="22"/>
        </w:rPr>
        <w:t>/2</w:t>
      </w:r>
      <w:r w:rsidR="005A0091" w:rsidRPr="005A0091">
        <w:rPr>
          <w:rFonts w:ascii="Arial" w:hAnsi="Arial" w:cs="Arial"/>
          <w:b/>
          <w:sz w:val="22"/>
          <w:szCs w:val="22"/>
        </w:rPr>
        <w:t>5</w:t>
      </w:r>
    </w:p>
    <w:p w14:paraId="1A0F9883" w14:textId="77777777" w:rsidR="004B45FC" w:rsidRPr="00296DA3" w:rsidRDefault="004B45FC" w:rsidP="004B45FC">
      <w:pPr>
        <w:jc w:val="both"/>
        <w:rPr>
          <w:rFonts w:ascii="Arial" w:hAnsi="Arial" w:cs="Arial"/>
          <w:sz w:val="22"/>
          <w:szCs w:val="22"/>
        </w:rPr>
      </w:pPr>
    </w:p>
    <w:p w14:paraId="5BE999D9" w14:textId="039E5DFD" w:rsidR="00104A4B" w:rsidRPr="00296DA3" w:rsidRDefault="00104A4B" w:rsidP="00104A4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96DA3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276D5760" w14:textId="77777777" w:rsidR="00104A4B" w:rsidRDefault="00104A4B" w:rsidP="00104A4B">
      <w:pPr>
        <w:jc w:val="center"/>
        <w:rPr>
          <w:rFonts w:ascii="Arial" w:hAnsi="Arial" w:cs="Arial"/>
          <w:sz w:val="22"/>
          <w:szCs w:val="22"/>
        </w:rPr>
      </w:pPr>
    </w:p>
    <w:p w14:paraId="02081CC2" w14:textId="77777777" w:rsidR="004503B1" w:rsidRPr="00296DA3" w:rsidRDefault="004503B1" w:rsidP="00104A4B">
      <w:pPr>
        <w:jc w:val="center"/>
        <w:rPr>
          <w:rFonts w:ascii="Arial" w:hAnsi="Arial" w:cs="Arial"/>
          <w:sz w:val="22"/>
          <w:szCs w:val="22"/>
        </w:rPr>
      </w:pPr>
    </w:p>
    <w:p w14:paraId="635AA963" w14:textId="77777777" w:rsidR="004B45FC" w:rsidRPr="00296DA3" w:rsidRDefault="004B45FC" w:rsidP="004B45FC">
      <w:pPr>
        <w:numPr>
          <w:ilvl w:val="12"/>
          <w:numId w:val="0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96DA3">
        <w:rPr>
          <w:rFonts w:ascii="Arial" w:eastAsia="Calibri" w:hAnsi="Arial" w:cs="Arial"/>
          <w:sz w:val="22"/>
          <w:szCs w:val="22"/>
          <w:lang w:eastAsia="en-US"/>
        </w:rPr>
        <w:t xml:space="preserve">Nazwa postępowania: </w:t>
      </w:r>
    </w:p>
    <w:p w14:paraId="282125F7" w14:textId="77777777" w:rsidR="004B45FC" w:rsidRPr="00296DA3" w:rsidRDefault="004B45FC" w:rsidP="004B45FC">
      <w:pPr>
        <w:numPr>
          <w:ilvl w:val="12"/>
          <w:numId w:val="0"/>
        </w:numPr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bookmarkStart w:id="0" w:name="_Hlk192238505"/>
      <w:r w:rsidRPr="00296DA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Dostawa i instalacja nowej jednostki kogeneracyjnej o mocy docelowej ok. 1 </w:t>
      </w:r>
      <w:proofErr w:type="spellStart"/>
      <w:r w:rsidRPr="00296DA3">
        <w:rPr>
          <w:rFonts w:ascii="Arial" w:eastAsia="Calibri" w:hAnsi="Arial" w:cs="Arial"/>
          <w:b/>
          <w:bCs/>
          <w:sz w:val="22"/>
          <w:szCs w:val="22"/>
          <w:lang w:eastAsia="en-US"/>
        </w:rPr>
        <w:t>MWe</w:t>
      </w:r>
      <w:proofErr w:type="spellEnd"/>
      <w:r w:rsidRPr="00296DA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wraz przyłączeniem do istniejącej infrastruktury energetycznej, biogazowej w Oczyszczalni ścieków w Słupsku</w:t>
      </w:r>
    </w:p>
    <w:bookmarkEnd w:id="0"/>
    <w:p w14:paraId="1ABA36E5" w14:textId="77777777" w:rsidR="004B45FC" w:rsidRDefault="004B45FC" w:rsidP="004B45FC">
      <w:pPr>
        <w:numPr>
          <w:ilvl w:val="12"/>
          <w:numId w:val="0"/>
        </w:num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24AEBA70" w14:textId="77777777" w:rsidR="004503B1" w:rsidRPr="00296DA3" w:rsidRDefault="004503B1" w:rsidP="004B45FC">
      <w:pPr>
        <w:numPr>
          <w:ilvl w:val="12"/>
          <w:numId w:val="0"/>
        </w:num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4CAB3BDC" w14:textId="77777777" w:rsidR="00104A4B" w:rsidRPr="00296DA3" w:rsidRDefault="00104A4B" w:rsidP="00104A4B">
      <w:pPr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6DA3">
        <w:rPr>
          <w:rFonts w:ascii="Arial" w:hAnsi="Arial" w:cs="Arial"/>
          <w:b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082"/>
      </w:tblGrid>
      <w:tr w:rsidR="00104A4B" w:rsidRPr="00296DA3" w14:paraId="57C9342C" w14:textId="77777777" w:rsidTr="00051E9A">
        <w:tc>
          <w:tcPr>
            <w:tcW w:w="1980" w:type="dxa"/>
            <w:shd w:val="clear" w:color="auto" w:fill="auto"/>
          </w:tcPr>
          <w:p w14:paraId="224D85FA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96D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082" w:type="dxa"/>
            <w:shd w:val="clear" w:color="auto" w:fill="auto"/>
          </w:tcPr>
          <w:p w14:paraId="1319972C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104A4B" w:rsidRPr="00296DA3" w14:paraId="49F68103" w14:textId="77777777" w:rsidTr="00051E9A">
        <w:tc>
          <w:tcPr>
            <w:tcW w:w="1980" w:type="dxa"/>
            <w:shd w:val="clear" w:color="auto" w:fill="auto"/>
          </w:tcPr>
          <w:p w14:paraId="5CE356DF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96D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7082" w:type="dxa"/>
            <w:shd w:val="clear" w:color="auto" w:fill="auto"/>
          </w:tcPr>
          <w:p w14:paraId="18888F84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104A4B" w:rsidRPr="00296DA3" w14:paraId="2CDB0609" w14:textId="77777777" w:rsidTr="00051E9A">
        <w:tc>
          <w:tcPr>
            <w:tcW w:w="1980" w:type="dxa"/>
            <w:shd w:val="clear" w:color="auto" w:fill="auto"/>
          </w:tcPr>
          <w:p w14:paraId="10C02390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96D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7082" w:type="dxa"/>
            <w:shd w:val="clear" w:color="auto" w:fill="auto"/>
          </w:tcPr>
          <w:p w14:paraId="36210C20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104A4B" w:rsidRPr="00296DA3" w14:paraId="61DD574B" w14:textId="77777777" w:rsidTr="00051E9A">
        <w:tc>
          <w:tcPr>
            <w:tcW w:w="1980" w:type="dxa"/>
            <w:shd w:val="clear" w:color="auto" w:fill="auto"/>
          </w:tcPr>
          <w:p w14:paraId="69835C03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96D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7082" w:type="dxa"/>
            <w:shd w:val="clear" w:color="auto" w:fill="auto"/>
          </w:tcPr>
          <w:p w14:paraId="6F6DC9A3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104A4B" w:rsidRPr="00296DA3" w14:paraId="5772102E" w14:textId="77777777" w:rsidTr="00051E9A">
        <w:tc>
          <w:tcPr>
            <w:tcW w:w="1980" w:type="dxa"/>
            <w:shd w:val="clear" w:color="auto" w:fill="auto"/>
          </w:tcPr>
          <w:p w14:paraId="036AB370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96D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7082" w:type="dxa"/>
            <w:shd w:val="clear" w:color="auto" w:fill="auto"/>
          </w:tcPr>
          <w:p w14:paraId="2F728556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104A4B" w:rsidRPr="00296DA3" w14:paraId="1A0FAFB1" w14:textId="77777777" w:rsidTr="00051E9A">
        <w:tc>
          <w:tcPr>
            <w:tcW w:w="1980" w:type="dxa"/>
            <w:shd w:val="clear" w:color="auto" w:fill="auto"/>
          </w:tcPr>
          <w:p w14:paraId="4DE389AE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96DA3">
              <w:rPr>
                <w:rFonts w:ascii="Arial" w:hAnsi="Arial" w:cs="Arial"/>
                <w:bCs/>
                <w:sz w:val="22"/>
                <w:szCs w:val="22"/>
              </w:rPr>
              <w:t>Adres e-mail</w:t>
            </w:r>
          </w:p>
        </w:tc>
        <w:tc>
          <w:tcPr>
            <w:tcW w:w="7082" w:type="dxa"/>
            <w:shd w:val="clear" w:color="auto" w:fill="auto"/>
          </w:tcPr>
          <w:p w14:paraId="2D25B14D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2081D710" w14:textId="77777777" w:rsidR="00104A4B" w:rsidRPr="00296DA3" w:rsidRDefault="00104A4B" w:rsidP="00104A4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0243F88" w14:textId="20B2484D" w:rsidR="00104A4B" w:rsidRPr="00296DA3" w:rsidRDefault="00104A4B" w:rsidP="00104A4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Odpowiadając na ogłoszenie o udzieleniu zamówienia w trybie przetargu nieograniczonego pn. </w:t>
      </w:r>
      <w:r w:rsidRPr="00296DA3">
        <w:rPr>
          <w:rFonts w:ascii="Arial" w:hAnsi="Arial" w:cs="Arial"/>
          <w:i/>
          <w:iCs/>
          <w:sz w:val="22"/>
          <w:szCs w:val="22"/>
        </w:rPr>
        <w:t xml:space="preserve">Dostawa i instalacja nowej jednostki kogeneracyjnej o mocy docelowej ok. 1 </w:t>
      </w:r>
      <w:proofErr w:type="spellStart"/>
      <w:r w:rsidRPr="00296DA3">
        <w:rPr>
          <w:rFonts w:ascii="Arial" w:hAnsi="Arial" w:cs="Arial"/>
          <w:i/>
          <w:iCs/>
          <w:sz w:val="22"/>
          <w:szCs w:val="22"/>
        </w:rPr>
        <w:t>MWe</w:t>
      </w:r>
      <w:proofErr w:type="spellEnd"/>
      <w:r w:rsidRPr="00296DA3">
        <w:rPr>
          <w:rFonts w:ascii="Arial" w:hAnsi="Arial" w:cs="Arial"/>
          <w:i/>
          <w:iCs/>
          <w:sz w:val="22"/>
          <w:szCs w:val="22"/>
        </w:rPr>
        <w:t xml:space="preserve"> wraz przyłączeniem do istniejącej infrastruktury energetycznej, biogazowej w Oczyszczalni ścieków w Słupsku</w:t>
      </w:r>
      <w:r w:rsidRPr="00296DA3">
        <w:rPr>
          <w:rFonts w:ascii="Arial" w:hAnsi="Arial" w:cs="Arial"/>
          <w:sz w:val="22"/>
          <w:szCs w:val="22"/>
        </w:rPr>
        <w:t xml:space="preserve">  – postępowanie </w:t>
      </w:r>
      <w:r w:rsidRPr="005A0091">
        <w:rPr>
          <w:rFonts w:ascii="Arial" w:hAnsi="Arial" w:cs="Arial"/>
          <w:sz w:val="22"/>
          <w:szCs w:val="22"/>
        </w:rPr>
        <w:t>nr WN1/0</w:t>
      </w:r>
      <w:r w:rsidR="005A0091" w:rsidRPr="005A0091">
        <w:rPr>
          <w:rFonts w:ascii="Arial" w:hAnsi="Arial" w:cs="Arial"/>
          <w:sz w:val="22"/>
          <w:szCs w:val="22"/>
        </w:rPr>
        <w:t>179</w:t>
      </w:r>
      <w:r w:rsidRPr="005A0091">
        <w:rPr>
          <w:rFonts w:ascii="Arial" w:hAnsi="Arial" w:cs="Arial"/>
          <w:sz w:val="22"/>
          <w:szCs w:val="22"/>
        </w:rPr>
        <w:t>/25,</w:t>
      </w:r>
      <w:r w:rsidRPr="00296DA3">
        <w:rPr>
          <w:rFonts w:ascii="Arial" w:hAnsi="Arial" w:cs="Arial"/>
          <w:sz w:val="22"/>
          <w:szCs w:val="22"/>
        </w:rPr>
        <w:t xml:space="preserve"> oferuję wykonanie przedmiotu zamówienia zgodnie z wymaganiami specyfikacji warunków zamówienia za wartość: </w:t>
      </w:r>
    </w:p>
    <w:p w14:paraId="79A604A7" w14:textId="77777777" w:rsidR="00104A4B" w:rsidRPr="00296DA3" w:rsidRDefault="00104A4B" w:rsidP="00104A4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10D84B8" w14:textId="77777777" w:rsidR="00104A4B" w:rsidRPr="00296DA3" w:rsidRDefault="00104A4B" w:rsidP="00104A4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6DA3">
        <w:rPr>
          <w:rFonts w:ascii="Arial" w:hAnsi="Arial" w:cs="Arial"/>
          <w:b/>
          <w:sz w:val="22"/>
          <w:szCs w:val="22"/>
        </w:rPr>
        <w:t>Wartość netto: ………………. PLN</w:t>
      </w:r>
    </w:p>
    <w:p w14:paraId="2EA98DCA" w14:textId="77777777" w:rsidR="00104A4B" w:rsidRPr="00296DA3" w:rsidRDefault="00104A4B" w:rsidP="00104A4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6DA3">
        <w:rPr>
          <w:rFonts w:ascii="Arial" w:hAnsi="Arial" w:cs="Arial"/>
          <w:b/>
          <w:sz w:val="22"/>
          <w:szCs w:val="22"/>
        </w:rPr>
        <w:t>VAT w %: …%</w:t>
      </w:r>
    </w:p>
    <w:p w14:paraId="39B15D78" w14:textId="77777777" w:rsidR="00104A4B" w:rsidRDefault="00104A4B" w:rsidP="00104A4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6DA3">
        <w:rPr>
          <w:rFonts w:ascii="Arial" w:hAnsi="Arial" w:cs="Arial"/>
          <w:b/>
          <w:sz w:val="22"/>
          <w:szCs w:val="22"/>
        </w:rPr>
        <w:t>Cena (wartość brutto): …………..…… PLN</w:t>
      </w:r>
    </w:p>
    <w:p w14:paraId="6C72C03F" w14:textId="77777777" w:rsidR="004503B1" w:rsidRPr="00296DA3" w:rsidRDefault="004503B1" w:rsidP="00104A4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E748A4" w14:textId="77777777" w:rsidR="00104A4B" w:rsidRDefault="00104A4B" w:rsidP="00104A4B">
      <w:pPr>
        <w:widowControl w:val="0"/>
        <w:tabs>
          <w:tab w:val="left" w:pos="4680"/>
        </w:tabs>
        <w:spacing w:line="276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92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5175"/>
        <w:gridCol w:w="1276"/>
        <w:gridCol w:w="851"/>
        <w:gridCol w:w="1418"/>
      </w:tblGrid>
      <w:tr w:rsidR="009522D1" w:rsidRPr="009522D1" w14:paraId="0B5904F5" w14:textId="77777777" w:rsidTr="00002594">
        <w:trPr>
          <w:trHeight w:val="45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F0F8" w14:textId="77777777" w:rsidR="009522D1" w:rsidRPr="009522D1" w:rsidRDefault="009522D1" w:rsidP="004503B1">
            <w:pPr>
              <w:widowControl w:val="0"/>
              <w:tabs>
                <w:tab w:val="left" w:pos="468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5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0B65" w14:textId="77777777" w:rsidR="009522D1" w:rsidRPr="009522D1" w:rsidRDefault="009522D1" w:rsidP="004503B1">
            <w:pPr>
              <w:widowControl w:val="0"/>
              <w:tabs>
                <w:tab w:val="left" w:pos="468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0F75" w14:textId="77777777" w:rsidR="009522D1" w:rsidRPr="009522D1" w:rsidRDefault="009522D1" w:rsidP="004503B1">
            <w:pPr>
              <w:widowControl w:val="0"/>
              <w:tabs>
                <w:tab w:val="left" w:pos="468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FFC1" w14:textId="77777777" w:rsidR="009522D1" w:rsidRPr="009522D1" w:rsidRDefault="009522D1" w:rsidP="004503B1">
            <w:pPr>
              <w:widowControl w:val="0"/>
              <w:tabs>
                <w:tab w:val="left" w:pos="468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Vat w 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985" w14:textId="77777777" w:rsidR="009522D1" w:rsidRPr="009522D1" w:rsidRDefault="009522D1" w:rsidP="004503B1">
            <w:pPr>
              <w:widowControl w:val="0"/>
              <w:tabs>
                <w:tab w:val="left" w:pos="468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Cena    (wartość brutto)</w:t>
            </w:r>
          </w:p>
        </w:tc>
      </w:tr>
      <w:tr w:rsidR="009522D1" w:rsidRPr="009522D1" w14:paraId="6F535E98" w14:textId="77777777" w:rsidTr="00002594">
        <w:trPr>
          <w:trHeight w:val="450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FE2F9" w14:textId="77777777" w:rsidR="009522D1" w:rsidRPr="009522D1" w:rsidRDefault="009522D1" w:rsidP="004503B1">
            <w:pPr>
              <w:widowControl w:val="0"/>
              <w:tabs>
                <w:tab w:val="left" w:pos="468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Dostawa i uruchomienie nowej jednostki kogeneracyjnej o mocy elektrycznej:</w:t>
            </w:r>
            <w:r w:rsidRPr="009522D1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br/>
              <w:t xml:space="preserve"> 0, 999 – 1,000  MW</w:t>
            </w:r>
          </w:p>
        </w:tc>
      </w:tr>
      <w:tr w:rsidR="009522D1" w:rsidRPr="009522D1" w14:paraId="1A1B9745" w14:textId="77777777" w:rsidTr="00002594">
        <w:trPr>
          <w:trHeight w:val="58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0DC09" w14:textId="77777777" w:rsidR="009522D1" w:rsidRPr="009522D1" w:rsidRDefault="009522D1" w:rsidP="009522D1">
            <w:pPr>
              <w:widowControl w:val="0"/>
              <w:numPr>
                <w:ilvl w:val="0"/>
                <w:numId w:val="9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37FC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Dokumentacja Projektowa Wykonawcza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9BFB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D96D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245C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</w:tr>
      <w:tr w:rsidR="009522D1" w:rsidRPr="009522D1" w14:paraId="0BA0DBD7" w14:textId="77777777" w:rsidTr="00002594">
        <w:trPr>
          <w:trHeight w:val="67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6EE3C" w14:textId="77777777" w:rsidR="009522D1" w:rsidRPr="009522D1" w:rsidRDefault="009522D1" w:rsidP="009522D1">
            <w:pPr>
              <w:widowControl w:val="0"/>
              <w:numPr>
                <w:ilvl w:val="0"/>
                <w:numId w:val="9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E482A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Roboty budowlane pomieszczenia agregatów, wykonanie fundamentu, posadzki, roboty rozbiórkowe i odtworzeniowe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6154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A6D6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238FC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</w:tr>
      <w:tr w:rsidR="009522D1" w:rsidRPr="009522D1" w14:paraId="71FCE422" w14:textId="77777777" w:rsidTr="00002594">
        <w:trPr>
          <w:trHeight w:val="7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E74BD" w14:textId="77777777" w:rsidR="009522D1" w:rsidRPr="009522D1" w:rsidRDefault="009522D1" w:rsidP="009522D1">
            <w:pPr>
              <w:widowControl w:val="0"/>
              <w:numPr>
                <w:ilvl w:val="0"/>
                <w:numId w:val="9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141E3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Dostawa i montaż agregatu kogeneracyjnego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98964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98C5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966E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</w:tr>
      <w:tr w:rsidR="009522D1" w:rsidRPr="009522D1" w14:paraId="4B53BCB8" w14:textId="77777777" w:rsidTr="00002594">
        <w:trPr>
          <w:trHeight w:val="67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8D4F4" w14:textId="77777777" w:rsidR="009522D1" w:rsidRPr="009522D1" w:rsidRDefault="009522D1" w:rsidP="009522D1">
            <w:pPr>
              <w:widowControl w:val="0"/>
              <w:numPr>
                <w:ilvl w:val="0"/>
                <w:numId w:val="9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5DFE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Instalacje technologiczne (grzewcze, gazowe, wentylacyjne, układ chłodzenia):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D2CF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1AA7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4F23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</w:tr>
      <w:tr w:rsidR="009522D1" w:rsidRPr="009522D1" w14:paraId="531EAA88" w14:textId="77777777" w:rsidTr="00002594">
        <w:trPr>
          <w:trHeight w:val="57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B1DD" w14:textId="77777777" w:rsidR="009522D1" w:rsidRPr="009522D1" w:rsidRDefault="009522D1" w:rsidP="009522D1">
            <w:pPr>
              <w:widowControl w:val="0"/>
              <w:numPr>
                <w:ilvl w:val="0"/>
                <w:numId w:val="9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34F04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 xml:space="preserve">Instalacje energetyczne i </w:t>
            </w:r>
            <w:proofErr w:type="spellStart"/>
            <w:r w:rsidRPr="009522D1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AKPiA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B1D3A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D0C91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7EFFE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9522D1" w:rsidRPr="009522D1" w14:paraId="637200C6" w14:textId="77777777" w:rsidTr="00002594">
        <w:trPr>
          <w:trHeight w:val="67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0F347" w14:textId="77777777" w:rsidR="009522D1" w:rsidRPr="009522D1" w:rsidRDefault="009522D1" w:rsidP="009522D1">
            <w:pPr>
              <w:widowControl w:val="0"/>
              <w:numPr>
                <w:ilvl w:val="0"/>
                <w:numId w:val="9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DCC3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Uruchomienie nowej jednostki i próby końcowe, dokumentacja powykonawcza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EE2E2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2BADD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7840F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9522D1" w:rsidRPr="009522D1" w14:paraId="474AF523" w14:textId="77777777" w:rsidTr="00002594">
        <w:trPr>
          <w:trHeight w:val="675"/>
        </w:trPr>
        <w:tc>
          <w:tcPr>
            <w:tcW w:w="56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49727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78A3D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EFC2F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D6F7E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046E3080" w14:textId="77777777" w:rsidR="009522D1" w:rsidRDefault="009522D1" w:rsidP="00104A4B">
      <w:pPr>
        <w:widowControl w:val="0"/>
        <w:tabs>
          <w:tab w:val="left" w:pos="4680"/>
        </w:tabs>
        <w:spacing w:line="276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65FC723" w14:textId="77777777" w:rsidR="009522D1" w:rsidRPr="00296DA3" w:rsidRDefault="009522D1" w:rsidP="00104A4B">
      <w:pPr>
        <w:widowControl w:val="0"/>
        <w:tabs>
          <w:tab w:val="left" w:pos="4680"/>
        </w:tabs>
        <w:spacing w:line="276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FDAAF92" w14:textId="77777777" w:rsidR="00104A4B" w:rsidRPr="00296DA3" w:rsidRDefault="00104A4B" w:rsidP="00104A4B">
      <w:pPr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Ponadto oświadczam, że:</w:t>
      </w:r>
    </w:p>
    <w:p w14:paraId="738E2E68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Oferuję:</w:t>
      </w:r>
    </w:p>
    <w:p w14:paraId="309738BA" w14:textId="7BB2E0AB" w:rsidR="00104A4B" w:rsidRPr="00296DA3" w:rsidRDefault="00104A4B" w:rsidP="009522D1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96DA3">
        <w:rPr>
          <w:rFonts w:ascii="Arial" w:hAnsi="Arial" w:cs="Arial"/>
          <w:b/>
          <w:bCs/>
          <w:sz w:val="22"/>
          <w:szCs w:val="22"/>
        </w:rPr>
        <w:t>Sprawność całkowita</w:t>
      </w:r>
      <w:r w:rsidR="0000743F">
        <w:rPr>
          <w:rFonts w:ascii="Arial" w:hAnsi="Arial" w:cs="Arial"/>
          <w:b/>
          <w:bCs/>
          <w:sz w:val="22"/>
          <w:szCs w:val="22"/>
        </w:rPr>
        <w:t xml:space="preserve"> agregatu</w:t>
      </w:r>
      <w:r w:rsidRPr="00296DA3">
        <w:rPr>
          <w:rFonts w:ascii="Arial" w:hAnsi="Arial" w:cs="Arial"/>
          <w:b/>
          <w:bCs/>
          <w:sz w:val="22"/>
          <w:szCs w:val="22"/>
        </w:rPr>
        <w:t xml:space="preserve"> dla temperatur 70/90C i schłodzenia spalin do 180C </w:t>
      </w:r>
      <w:r w:rsidR="0000743F">
        <w:rPr>
          <w:rFonts w:ascii="Arial" w:hAnsi="Arial" w:cs="Arial"/>
          <w:b/>
          <w:bCs/>
          <w:sz w:val="22"/>
          <w:szCs w:val="22"/>
        </w:rPr>
        <w:t xml:space="preserve">wynosi </w:t>
      </w:r>
      <w:r w:rsidRPr="00296DA3">
        <w:rPr>
          <w:rFonts w:ascii="Arial" w:hAnsi="Arial" w:cs="Arial"/>
          <w:b/>
          <w:bCs/>
          <w:sz w:val="22"/>
          <w:szCs w:val="22"/>
        </w:rPr>
        <w:t>– ……….</w:t>
      </w:r>
      <w:r w:rsidR="009522D1">
        <w:rPr>
          <w:rFonts w:ascii="Arial" w:hAnsi="Arial" w:cs="Arial"/>
          <w:b/>
          <w:bCs/>
          <w:sz w:val="22"/>
          <w:szCs w:val="22"/>
        </w:rPr>
        <w:t>%</w:t>
      </w:r>
      <w:r w:rsidRPr="00296DA3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" w:name="_Hlk191451967"/>
      <w:r w:rsidRPr="00296DA3">
        <w:rPr>
          <w:rFonts w:ascii="Arial" w:hAnsi="Arial" w:cs="Arial"/>
          <w:sz w:val="22"/>
          <w:szCs w:val="22"/>
        </w:rPr>
        <w:t>(proszę wpisać)</w:t>
      </w:r>
      <w:bookmarkEnd w:id="1"/>
    </w:p>
    <w:p w14:paraId="3468159B" w14:textId="4741DBDF" w:rsidR="00104A4B" w:rsidRPr="00296DA3" w:rsidRDefault="00104A4B" w:rsidP="00104A4B">
      <w:pPr>
        <w:numPr>
          <w:ilvl w:val="0"/>
          <w:numId w:val="8"/>
        </w:numPr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96DA3">
        <w:rPr>
          <w:rFonts w:ascii="Arial" w:hAnsi="Arial" w:cs="Arial"/>
          <w:b/>
          <w:bCs/>
          <w:sz w:val="22"/>
          <w:szCs w:val="22"/>
        </w:rPr>
        <w:t xml:space="preserve">Czas do remontu kapitalnego (podać liczbę godzin) – ……………. </w:t>
      </w:r>
      <w:r w:rsidRPr="00296DA3">
        <w:rPr>
          <w:rFonts w:ascii="Arial" w:hAnsi="Arial" w:cs="Arial"/>
          <w:sz w:val="22"/>
          <w:szCs w:val="22"/>
        </w:rPr>
        <w:t>(proszę wpisać)</w:t>
      </w:r>
    </w:p>
    <w:p w14:paraId="0B5BF091" w14:textId="43FF5A68" w:rsidR="00296DA3" w:rsidRPr="004503B1" w:rsidRDefault="00296DA3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503B1">
        <w:rPr>
          <w:rFonts w:ascii="Arial" w:hAnsi="Arial" w:cs="Arial"/>
          <w:b/>
          <w:bCs/>
          <w:sz w:val="22"/>
          <w:szCs w:val="22"/>
        </w:rPr>
        <w:t>Potwierdzam, że oferowany agregat kogeneracyjny spełnia</w:t>
      </w:r>
      <w:r w:rsidR="0000743F" w:rsidRPr="004503B1">
        <w:rPr>
          <w:rFonts w:ascii="Arial" w:hAnsi="Arial" w:cs="Arial"/>
          <w:b/>
          <w:bCs/>
          <w:sz w:val="22"/>
          <w:szCs w:val="22"/>
        </w:rPr>
        <w:t xml:space="preserve"> wymagane minimalne</w:t>
      </w:r>
      <w:r w:rsidRPr="004503B1">
        <w:rPr>
          <w:rFonts w:ascii="Arial" w:hAnsi="Arial" w:cs="Arial"/>
          <w:b/>
          <w:bCs/>
          <w:sz w:val="22"/>
          <w:szCs w:val="22"/>
        </w:rPr>
        <w:t xml:space="preserve"> </w:t>
      </w:r>
      <w:r w:rsidR="008D552E" w:rsidRPr="004503B1">
        <w:rPr>
          <w:rFonts w:ascii="Arial" w:hAnsi="Arial" w:cs="Arial"/>
          <w:b/>
          <w:bCs/>
          <w:sz w:val="22"/>
          <w:szCs w:val="22"/>
        </w:rPr>
        <w:t>parametry technologiczne określone w pkt. 1.1.</w:t>
      </w:r>
      <w:r w:rsidR="000A0215" w:rsidRPr="004503B1">
        <w:rPr>
          <w:rFonts w:ascii="Arial" w:hAnsi="Arial" w:cs="Arial"/>
          <w:b/>
          <w:bCs/>
          <w:sz w:val="22"/>
          <w:szCs w:val="22"/>
        </w:rPr>
        <w:t xml:space="preserve"> Opisu Przedmiotu Zamówienia – Część III SWZ.</w:t>
      </w:r>
    </w:p>
    <w:p w14:paraId="7A22E730" w14:textId="499C46FB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Wyrażam zgodę na 30 dniowy termin płatności</w:t>
      </w:r>
      <w:r w:rsidRPr="00296DA3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296DA3">
        <w:rPr>
          <w:rFonts w:ascii="Arial" w:hAnsi="Arial" w:cs="Arial"/>
          <w:sz w:val="22"/>
          <w:szCs w:val="22"/>
        </w:rPr>
        <w:t>,</w:t>
      </w:r>
    </w:p>
    <w:p w14:paraId="280C2602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Zapoznałem się z treścią SWZ dla niniejszego zamówienia,</w:t>
      </w:r>
    </w:p>
    <w:p w14:paraId="751AE115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2339D1F9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Okres gwarancji będzie wynosił 24 miesięcy licząc od daty odbioru końcowego.</w:t>
      </w:r>
    </w:p>
    <w:p w14:paraId="7C39144C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Akceptuję bez zastrzeżeń </w:t>
      </w:r>
      <w:r w:rsidRPr="00296DA3">
        <w:rPr>
          <w:rFonts w:ascii="Arial" w:hAnsi="Arial" w:cs="Arial"/>
          <w:i/>
          <w:sz w:val="22"/>
          <w:szCs w:val="22"/>
        </w:rPr>
        <w:t>Wzór Umowy</w:t>
      </w:r>
      <w:r w:rsidRPr="00296DA3">
        <w:rPr>
          <w:rFonts w:ascii="Arial" w:hAnsi="Arial" w:cs="Arial"/>
          <w:sz w:val="22"/>
          <w:szCs w:val="22"/>
        </w:rPr>
        <w:t xml:space="preserve"> przedstawiony w Części II SWZ i w przypadku uznania mojej oferty za najkorzystniejszą, zobowiązuję się zawrzeć umowę w miejscu i terminie, jakie zostaną wskazane przez Zamawiającego,</w:t>
      </w:r>
    </w:p>
    <w:p w14:paraId="34CC9575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color w:val="000000"/>
          <w:sz w:val="22"/>
          <w:szCs w:val="22"/>
        </w:rPr>
        <w:t>Składam niniejszą ofertę [we</w:t>
      </w:r>
      <w:r w:rsidRPr="00296DA3">
        <w:rPr>
          <w:rFonts w:ascii="Arial" w:hAnsi="Arial" w:cs="Arial"/>
          <w:i/>
          <w:color w:val="000000"/>
          <w:sz w:val="22"/>
          <w:szCs w:val="22"/>
        </w:rPr>
        <w:t xml:space="preserve"> własnym imieniu]</w:t>
      </w:r>
      <w:r w:rsidRPr="00296DA3">
        <w:rPr>
          <w:rFonts w:ascii="Arial" w:hAnsi="Arial" w:cs="Arial"/>
          <w:i/>
          <w:sz w:val="22"/>
          <w:szCs w:val="22"/>
        </w:rPr>
        <w:t>, / [jako Wykonawcy wspólnie ubiegający się o udzielenie zamówienia]</w:t>
      </w:r>
      <w:r w:rsidRPr="00296DA3">
        <w:rPr>
          <w:rFonts w:ascii="Arial" w:hAnsi="Arial" w:cs="Arial"/>
          <w:i/>
          <w:sz w:val="22"/>
          <w:szCs w:val="22"/>
          <w:vertAlign w:val="superscript"/>
        </w:rPr>
        <w:footnoteReference w:customMarkFollows="1" w:id="2"/>
        <w:sym w:font="Symbol" w:char="F02A"/>
      </w:r>
      <w:r w:rsidRPr="00296DA3">
        <w:rPr>
          <w:rFonts w:ascii="Arial" w:hAnsi="Arial" w:cs="Arial"/>
          <w:i/>
          <w:sz w:val="22"/>
          <w:szCs w:val="22"/>
        </w:rPr>
        <w:t xml:space="preserve">, </w:t>
      </w:r>
    </w:p>
    <w:p w14:paraId="278E6812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Nie uczestniczę, jako Wykonawca w jakiejkolwiek innej ofercie złożonej w celu udzielenie niniejszego zamówienia,</w:t>
      </w:r>
    </w:p>
    <w:p w14:paraId="1D3B47B8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063B14C5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Następujące części niniejszego zamówienia zamierzam powierzyć podwykonawcom:</w:t>
      </w:r>
      <w:r w:rsidRPr="00296DA3">
        <w:rPr>
          <w:rFonts w:ascii="Arial" w:hAnsi="Arial" w:cs="Arial"/>
          <w:sz w:val="22"/>
          <w:szCs w:val="22"/>
        </w:rPr>
        <w:br/>
      </w:r>
      <w:r w:rsidRPr="00296DA3">
        <w:rPr>
          <w:rFonts w:ascii="Arial" w:hAnsi="Arial" w:cs="Arial"/>
          <w:b/>
          <w:sz w:val="22"/>
          <w:szCs w:val="22"/>
        </w:rPr>
        <w:t>Nazwa części zamówienia ............................</w:t>
      </w:r>
    </w:p>
    <w:p w14:paraId="23988284" w14:textId="77777777" w:rsidR="00104A4B" w:rsidRPr="00296DA3" w:rsidRDefault="00104A4B" w:rsidP="00104A4B">
      <w:pPr>
        <w:spacing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296DA3">
        <w:rPr>
          <w:rFonts w:ascii="Arial" w:hAnsi="Arial" w:cs="Arial"/>
          <w:b/>
          <w:sz w:val="22"/>
          <w:szCs w:val="22"/>
        </w:rPr>
        <w:t>Firma podwykonawcy …………………….</w:t>
      </w:r>
    </w:p>
    <w:p w14:paraId="2CD3B73B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51290B87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Wykonawca jest: </w:t>
      </w:r>
    </w:p>
    <w:p w14:paraId="2EAC239E" w14:textId="77777777" w:rsidR="00104A4B" w:rsidRPr="00296DA3" w:rsidRDefault="00104A4B" w:rsidP="00104A4B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[ ] mikroprzedsiębiorstwem </w:t>
      </w:r>
    </w:p>
    <w:p w14:paraId="1CDF3B9E" w14:textId="77777777" w:rsidR="00104A4B" w:rsidRPr="00296DA3" w:rsidRDefault="00104A4B" w:rsidP="00104A4B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[ ] małym przedsiębiorstwem </w:t>
      </w:r>
    </w:p>
    <w:p w14:paraId="3AFEE05C" w14:textId="77777777" w:rsidR="00104A4B" w:rsidRPr="00296DA3" w:rsidRDefault="00104A4B" w:rsidP="00104A4B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lastRenderedPageBreak/>
        <w:t xml:space="preserve">[ ] średnim przedsiębiorstwem </w:t>
      </w:r>
    </w:p>
    <w:p w14:paraId="5EF1F998" w14:textId="77777777" w:rsidR="00104A4B" w:rsidRPr="00296DA3" w:rsidRDefault="00104A4B" w:rsidP="00104A4B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[ ] prowadzi jednoosobową działalność gospodarczą </w:t>
      </w:r>
    </w:p>
    <w:p w14:paraId="040123B3" w14:textId="77777777" w:rsidR="00104A4B" w:rsidRPr="00296DA3" w:rsidRDefault="00104A4B" w:rsidP="00104A4B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[ ] osobą fizyczną nieprowadzącą działalności gospodarczej </w:t>
      </w:r>
    </w:p>
    <w:p w14:paraId="3AC33796" w14:textId="77777777" w:rsidR="00104A4B" w:rsidRPr="00296DA3" w:rsidRDefault="00104A4B" w:rsidP="00104A4B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[ ] Inny rodzaj (właściwą odpowiedź zaznaczyć)</w:t>
      </w:r>
      <w:r w:rsidRPr="00296DA3">
        <w:rPr>
          <w:rFonts w:ascii="Arial" w:hAnsi="Arial" w:cs="Arial"/>
          <w:i/>
          <w:sz w:val="22"/>
          <w:szCs w:val="22"/>
        </w:rPr>
        <w:t>,</w:t>
      </w:r>
    </w:p>
    <w:p w14:paraId="2FF2222B" w14:textId="77777777" w:rsidR="00BC7D20" w:rsidRDefault="00BC7D20" w:rsidP="007265A3">
      <w:pPr>
        <w:pStyle w:val="Tekstpodstawowy3"/>
        <w:widowControl w:val="0"/>
        <w:tabs>
          <w:tab w:val="left" w:pos="9000"/>
        </w:tabs>
        <w:spacing w:line="276" w:lineRule="auto"/>
        <w:ind w:left="720"/>
        <w:jc w:val="both"/>
        <w:rPr>
          <w:sz w:val="22"/>
          <w:szCs w:val="22"/>
        </w:rPr>
      </w:pPr>
    </w:p>
    <w:p w14:paraId="2819DC86" w14:textId="77777777" w:rsidR="008D552E" w:rsidRPr="00296DA3" w:rsidRDefault="008D552E" w:rsidP="007265A3">
      <w:pPr>
        <w:pStyle w:val="Tekstpodstawowy3"/>
        <w:widowControl w:val="0"/>
        <w:tabs>
          <w:tab w:val="left" w:pos="9000"/>
        </w:tabs>
        <w:spacing w:line="276" w:lineRule="auto"/>
        <w:ind w:left="720"/>
        <w:jc w:val="both"/>
        <w:rPr>
          <w:sz w:val="22"/>
          <w:szCs w:val="22"/>
        </w:rPr>
      </w:pPr>
    </w:p>
    <w:p w14:paraId="7DDED511" w14:textId="104B336F" w:rsidR="00D84C2B" w:rsidRPr="00296DA3" w:rsidRDefault="00BC7D20" w:rsidP="007265A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296DA3" w:rsidSect="00554300">
      <w:headerReference w:type="default" r:id="rId8"/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CD07740" w14:textId="77777777" w:rsidR="00104A4B" w:rsidRDefault="00104A4B" w:rsidP="00104A4B">
      <w:pPr>
        <w:pStyle w:val="Tekstprzypisudolnego"/>
      </w:pPr>
    </w:p>
  </w:footnote>
  <w:footnote w:id="2">
    <w:p w14:paraId="247BB5AF" w14:textId="77777777" w:rsidR="00104A4B" w:rsidRDefault="00104A4B" w:rsidP="00104A4B">
      <w:pPr>
        <w:pStyle w:val="Tekstprzypisudolnego"/>
        <w:jc w:val="both"/>
      </w:pPr>
      <w:bookmarkStart w:id="2" w:name="_Hlk191451878"/>
      <w:r w:rsidRPr="006D6A7F">
        <w:rPr>
          <w:rStyle w:val="Odwoanieprzypisudolnego"/>
        </w:rPr>
        <w:sym w:font="Symbol" w:char="F02A"/>
      </w:r>
      <w:bookmarkEnd w:id="2"/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32769" w14:textId="663FFCB1" w:rsidR="00554300" w:rsidRPr="00D5674F" w:rsidRDefault="00D5674F" w:rsidP="00D5674F">
    <w:pPr>
      <w:pStyle w:val="Nagwek"/>
    </w:pPr>
    <w:r>
      <w:rPr>
        <w:noProof/>
      </w:rPr>
      <w:drawing>
        <wp:inline distT="0" distB="0" distL="0" distR="0" wp14:anchorId="3FCE0B63" wp14:editId="451A9AA9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A512E" w14:textId="77777777" w:rsidR="00554300" w:rsidRPr="00147D1B" w:rsidRDefault="00554300" w:rsidP="00554300">
    <w:pPr>
      <w:pStyle w:val="Nagwek"/>
      <w:jc w:val="center"/>
    </w:pPr>
    <w:r>
      <w:rPr>
        <w:noProof/>
      </w:rPr>
      <w:drawing>
        <wp:anchor distT="0" distB="0" distL="114300" distR="114300" simplePos="0" relativeHeight="251659776" behindDoc="0" locked="0" layoutInCell="1" allowOverlap="1" wp14:anchorId="2C78B301" wp14:editId="2D77F393">
          <wp:simplePos x="0" y="0"/>
          <wp:positionH relativeFrom="margin">
            <wp:align>center</wp:align>
          </wp:positionH>
          <wp:positionV relativeFrom="paragraph">
            <wp:posOffset>1270</wp:posOffset>
          </wp:positionV>
          <wp:extent cx="6598800" cy="845561"/>
          <wp:effectExtent l="0" t="0" r="0" b="0"/>
          <wp:wrapNone/>
          <wp:docPr id="823374598" name="Obraz 3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3374598" name="Obraz 3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8800" cy="8455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E89185E" w14:textId="77777777" w:rsidR="00554300" w:rsidRDefault="00554300" w:rsidP="00554300">
    <w:pPr>
      <w:pStyle w:val="Nagwek"/>
    </w:pPr>
  </w:p>
  <w:p w14:paraId="68D5BE09" w14:textId="502AF809" w:rsidR="007D0422" w:rsidRPr="00554300" w:rsidRDefault="007D0422" w:rsidP="005543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4F51E6"/>
    <w:multiLevelType w:val="hybridMultilevel"/>
    <w:tmpl w:val="33E42F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E46E60"/>
    <w:multiLevelType w:val="hybridMultilevel"/>
    <w:tmpl w:val="4B568718"/>
    <w:lvl w:ilvl="0" w:tplc="39328E92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73098"/>
    <w:multiLevelType w:val="hybridMultilevel"/>
    <w:tmpl w:val="AA16935E"/>
    <w:lvl w:ilvl="0" w:tplc="EC5E7D80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8338874">
    <w:abstractNumId w:val="2"/>
  </w:num>
  <w:num w:numId="2" w16cid:durableId="223487492">
    <w:abstractNumId w:val="5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657778">
    <w:abstractNumId w:val="0"/>
  </w:num>
  <w:num w:numId="8" w16cid:durableId="2127196039">
    <w:abstractNumId w:val="6"/>
  </w:num>
  <w:num w:numId="9" w16cid:durableId="1056587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0743F"/>
    <w:rsid w:val="000338F3"/>
    <w:rsid w:val="00034B30"/>
    <w:rsid w:val="00036919"/>
    <w:rsid w:val="000406D9"/>
    <w:rsid w:val="00041F47"/>
    <w:rsid w:val="00046D5A"/>
    <w:rsid w:val="00056D4A"/>
    <w:rsid w:val="00062A90"/>
    <w:rsid w:val="000732BD"/>
    <w:rsid w:val="00095BE7"/>
    <w:rsid w:val="000A0215"/>
    <w:rsid w:val="000A60C4"/>
    <w:rsid w:val="000B58F4"/>
    <w:rsid w:val="000C272F"/>
    <w:rsid w:val="000C5C4C"/>
    <w:rsid w:val="000D635F"/>
    <w:rsid w:val="000E5305"/>
    <w:rsid w:val="000F34D1"/>
    <w:rsid w:val="00104A4B"/>
    <w:rsid w:val="0011057B"/>
    <w:rsid w:val="00117F1E"/>
    <w:rsid w:val="001222FE"/>
    <w:rsid w:val="00124C6D"/>
    <w:rsid w:val="001279AD"/>
    <w:rsid w:val="00144C35"/>
    <w:rsid w:val="0014755B"/>
    <w:rsid w:val="00152DB6"/>
    <w:rsid w:val="00177329"/>
    <w:rsid w:val="001D159D"/>
    <w:rsid w:val="001D491D"/>
    <w:rsid w:val="001F18B9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96DA3"/>
    <w:rsid w:val="002A0EBF"/>
    <w:rsid w:val="002A3E1C"/>
    <w:rsid w:val="002B0470"/>
    <w:rsid w:val="002D7316"/>
    <w:rsid w:val="002E7A2E"/>
    <w:rsid w:val="003045F7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29D0"/>
    <w:rsid w:val="003E3726"/>
    <w:rsid w:val="00412794"/>
    <w:rsid w:val="00432508"/>
    <w:rsid w:val="004363AB"/>
    <w:rsid w:val="00443F95"/>
    <w:rsid w:val="00447DD6"/>
    <w:rsid w:val="004503B1"/>
    <w:rsid w:val="00450EFD"/>
    <w:rsid w:val="00453322"/>
    <w:rsid w:val="0047377F"/>
    <w:rsid w:val="00482290"/>
    <w:rsid w:val="00491A6E"/>
    <w:rsid w:val="00491B04"/>
    <w:rsid w:val="004A7A44"/>
    <w:rsid w:val="004B0485"/>
    <w:rsid w:val="004B45FC"/>
    <w:rsid w:val="004C30AD"/>
    <w:rsid w:val="004C5B5C"/>
    <w:rsid w:val="004F7E49"/>
    <w:rsid w:val="005244B1"/>
    <w:rsid w:val="00526A82"/>
    <w:rsid w:val="00547865"/>
    <w:rsid w:val="00550477"/>
    <w:rsid w:val="00554300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0091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266CD"/>
    <w:rsid w:val="006345CE"/>
    <w:rsid w:val="0065500B"/>
    <w:rsid w:val="0068063F"/>
    <w:rsid w:val="006817DA"/>
    <w:rsid w:val="006B1A74"/>
    <w:rsid w:val="006B20F2"/>
    <w:rsid w:val="006C5041"/>
    <w:rsid w:val="006D1030"/>
    <w:rsid w:val="006F1481"/>
    <w:rsid w:val="00700184"/>
    <w:rsid w:val="007060D7"/>
    <w:rsid w:val="00713920"/>
    <w:rsid w:val="007265A3"/>
    <w:rsid w:val="00737005"/>
    <w:rsid w:val="00737925"/>
    <w:rsid w:val="00737B27"/>
    <w:rsid w:val="0074032C"/>
    <w:rsid w:val="00756219"/>
    <w:rsid w:val="007612AC"/>
    <w:rsid w:val="00781604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D552E"/>
    <w:rsid w:val="008E01FA"/>
    <w:rsid w:val="008E0E03"/>
    <w:rsid w:val="00906AF8"/>
    <w:rsid w:val="0092093E"/>
    <w:rsid w:val="00924FB8"/>
    <w:rsid w:val="009522D1"/>
    <w:rsid w:val="00957231"/>
    <w:rsid w:val="009854D2"/>
    <w:rsid w:val="009A0415"/>
    <w:rsid w:val="009A4D35"/>
    <w:rsid w:val="009B76B4"/>
    <w:rsid w:val="009C2C28"/>
    <w:rsid w:val="009D3C38"/>
    <w:rsid w:val="009D785F"/>
    <w:rsid w:val="009F459C"/>
    <w:rsid w:val="00A05C5A"/>
    <w:rsid w:val="00A14EA7"/>
    <w:rsid w:val="00A23A23"/>
    <w:rsid w:val="00A33B0B"/>
    <w:rsid w:val="00A40C1B"/>
    <w:rsid w:val="00A84CD5"/>
    <w:rsid w:val="00A90881"/>
    <w:rsid w:val="00AA3985"/>
    <w:rsid w:val="00AD301E"/>
    <w:rsid w:val="00AE0323"/>
    <w:rsid w:val="00B103C1"/>
    <w:rsid w:val="00B22B48"/>
    <w:rsid w:val="00B625A4"/>
    <w:rsid w:val="00B72024"/>
    <w:rsid w:val="00B84906"/>
    <w:rsid w:val="00B96AC8"/>
    <w:rsid w:val="00BC32CF"/>
    <w:rsid w:val="00BC4BAE"/>
    <w:rsid w:val="00BC7D20"/>
    <w:rsid w:val="00BD13A5"/>
    <w:rsid w:val="00BE0933"/>
    <w:rsid w:val="00C14A52"/>
    <w:rsid w:val="00C2252E"/>
    <w:rsid w:val="00C56D04"/>
    <w:rsid w:val="00C613A9"/>
    <w:rsid w:val="00C75747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74F"/>
    <w:rsid w:val="00D56CD8"/>
    <w:rsid w:val="00D65116"/>
    <w:rsid w:val="00D66DD8"/>
    <w:rsid w:val="00D762C3"/>
    <w:rsid w:val="00D84C2B"/>
    <w:rsid w:val="00D901E0"/>
    <w:rsid w:val="00D95D00"/>
    <w:rsid w:val="00D96CF5"/>
    <w:rsid w:val="00D97054"/>
    <w:rsid w:val="00D97D1E"/>
    <w:rsid w:val="00DB565F"/>
    <w:rsid w:val="00DC04F6"/>
    <w:rsid w:val="00DC4500"/>
    <w:rsid w:val="00DD1E16"/>
    <w:rsid w:val="00DD45FB"/>
    <w:rsid w:val="00DF02A5"/>
    <w:rsid w:val="00E133EF"/>
    <w:rsid w:val="00E337B2"/>
    <w:rsid w:val="00E37744"/>
    <w:rsid w:val="00E40F7F"/>
    <w:rsid w:val="00E5479C"/>
    <w:rsid w:val="00E5664D"/>
    <w:rsid w:val="00E7019F"/>
    <w:rsid w:val="00E8097C"/>
    <w:rsid w:val="00E810D2"/>
    <w:rsid w:val="00E96EA1"/>
    <w:rsid w:val="00E97B14"/>
    <w:rsid w:val="00EB6083"/>
    <w:rsid w:val="00EE1EBE"/>
    <w:rsid w:val="00EE25D2"/>
    <w:rsid w:val="00EE3A81"/>
    <w:rsid w:val="00EE4610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0227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3E2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569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3977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Donata Feszak</cp:lastModifiedBy>
  <cp:revision>57</cp:revision>
  <dcterms:created xsi:type="dcterms:W3CDTF">2023-01-10T11:25:00Z</dcterms:created>
  <dcterms:modified xsi:type="dcterms:W3CDTF">2025-03-21T08:16:00Z</dcterms:modified>
</cp:coreProperties>
</file>